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patient/victime principal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E51447-B363-4005-B274-AB6780845085}"/>
</file>

<file path=customXml/itemProps3.xml><?xml version="1.0" encoding="utf-8"?>
<ds:datastoreItem xmlns:ds="http://schemas.openxmlformats.org/officeDocument/2006/customXml" ds:itemID="{0CD89B89-135B-4D55-BCDE-1EFA363E410F}"/>
</file>

<file path=customXml/itemProps4.xml><?xml version="1.0" encoding="utf-8"?>
<ds:datastoreItem xmlns:ds="http://schemas.openxmlformats.org/officeDocument/2006/customXml" ds:itemID="{F20BB3C5-4279-4614-BB9C-62D0BF89CD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